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270912" w14:textId="77777777" w:rsidR="0005351F" w:rsidRDefault="00B575DC">
      <w:pPr>
        <w:pStyle w:val="Heading1"/>
      </w:pPr>
      <w:r>
        <w:t>Mahoning County, Ohio – Hygiene &amp; Personal Care Resources</w:t>
      </w:r>
    </w:p>
    <w:p w14:paraId="7D93BD38" w14:textId="77777777" w:rsidR="0005351F" w:rsidRPr="00B575DC" w:rsidRDefault="00B575DC" w:rsidP="00B575DC">
      <w:pPr>
        <w:pStyle w:val="ListParagraph"/>
        <w:numPr>
          <w:ilvl w:val="0"/>
          <w:numId w:val="10"/>
        </w:numPr>
        <w:rPr>
          <w:b/>
          <w:bCs/>
        </w:rPr>
      </w:pPr>
      <w:r w:rsidRPr="00B575DC">
        <w:rPr>
          <w:b/>
          <w:bCs/>
        </w:rPr>
        <w:t>Project MKC – Basic Needs Bank</w:t>
      </w:r>
    </w:p>
    <w:p w14:paraId="6BE1DA71" w14:textId="77777777" w:rsidR="00B575DC" w:rsidRDefault="00B575DC" w:rsidP="00B575DC">
      <w:pPr>
        <w:pStyle w:val="ListParagraph"/>
        <w:numPr>
          <w:ilvl w:val="0"/>
          <w:numId w:val="12"/>
        </w:numPr>
      </w:pPr>
      <w:r>
        <w:t>Provides diapers, wipes, toiletries, and period supplies through local partner agencies</w:t>
      </w:r>
    </w:p>
    <w:p w14:paraId="2038FB6F" w14:textId="77777777" w:rsidR="00B575DC" w:rsidRDefault="00B575DC" w:rsidP="00B575DC">
      <w:pPr>
        <w:pStyle w:val="ListParagraph"/>
        <w:numPr>
          <w:ilvl w:val="0"/>
          <w:numId w:val="12"/>
        </w:numPr>
      </w:pPr>
      <w:r>
        <w:t>Supports families in Mahoning County</w:t>
      </w:r>
    </w:p>
    <w:p w14:paraId="27CF0AB3" w14:textId="7A0DFA73" w:rsidR="0005351F" w:rsidRDefault="00B575DC" w:rsidP="00B575DC">
      <w:pPr>
        <w:pStyle w:val="ListParagraph"/>
        <w:numPr>
          <w:ilvl w:val="1"/>
          <w:numId w:val="12"/>
        </w:numPr>
      </w:pPr>
      <w:r>
        <w:t xml:space="preserve">Website: </w:t>
      </w:r>
      <w:hyperlink r:id="rId6" w:history="1">
        <w:r w:rsidRPr="00C23A15">
          <w:rPr>
            <w:rStyle w:val="Hyperlink"/>
          </w:rPr>
          <w:t>https://projectmkc.org/our-programs/diaper-bank</w:t>
        </w:r>
      </w:hyperlink>
    </w:p>
    <w:p w14:paraId="3032EDB5" w14:textId="77777777" w:rsidR="00B575DC" w:rsidRDefault="00B575DC" w:rsidP="00B575DC">
      <w:pPr>
        <w:pStyle w:val="ListParagraph"/>
        <w:ind w:left="1620"/>
      </w:pPr>
    </w:p>
    <w:p w14:paraId="4CDA4A85" w14:textId="77777777" w:rsidR="0005351F" w:rsidRPr="00B575DC" w:rsidRDefault="00B575DC" w:rsidP="00B575DC">
      <w:pPr>
        <w:pStyle w:val="ListParagraph"/>
        <w:numPr>
          <w:ilvl w:val="0"/>
          <w:numId w:val="10"/>
        </w:numPr>
        <w:rPr>
          <w:b/>
          <w:bCs/>
        </w:rPr>
      </w:pPr>
      <w:r w:rsidRPr="00B575DC">
        <w:rPr>
          <w:b/>
          <w:bCs/>
        </w:rPr>
        <w:t>The Salvation Army – Mahoning County (Youngstown)</w:t>
      </w:r>
    </w:p>
    <w:p w14:paraId="24187FE4" w14:textId="77777777" w:rsidR="00B575DC" w:rsidRDefault="00B575DC" w:rsidP="00B575DC">
      <w:pPr>
        <w:pStyle w:val="ListParagraph"/>
        <w:numPr>
          <w:ilvl w:val="0"/>
          <w:numId w:val="12"/>
        </w:numPr>
      </w:pPr>
      <w:r>
        <w:t>Offers a Community Clothing Closet with clothing and hygiene support</w:t>
      </w:r>
    </w:p>
    <w:p w14:paraId="01B8E2C6" w14:textId="77777777" w:rsidR="00B575DC" w:rsidRDefault="00B575DC" w:rsidP="00B575DC">
      <w:pPr>
        <w:pStyle w:val="ListParagraph"/>
        <w:numPr>
          <w:ilvl w:val="0"/>
          <w:numId w:val="12"/>
        </w:numPr>
      </w:pPr>
      <w:r>
        <w:t>Clothing Closet Hours: Fridays 10:00 AM – 12:00 PM</w:t>
      </w:r>
    </w:p>
    <w:p w14:paraId="6D69B3D2" w14:textId="20C29894" w:rsidR="0005351F" w:rsidRDefault="00B575DC" w:rsidP="00B575DC">
      <w:pPr>
        <w:pStyle w:val="ListParagraph"/>
        <w:numPr>
          <w:ilvl w:val="1"/>
          <w:numId w:val="12"/>
        </w:numPr>
      </w:pPr>
      <w:r>
        <w:t xml:space="preserve">Website: </w:t>
      </w:r>
      <w:hyperlink r:id="rId7" w:history="1">
        <w:r w:rsidRPr="00C23A15">
          <w:rPr>
            <w:rStyle w:val="Hyperlink"/>
          </w:rPr>
          <w:t>https://easternusa.salvationarmy.org/northeast-ohio/mahoning-county</w:t>
        </w:r>
      </w:hyperlink>
    </w:p>
    <w:p w14:paraId="3C140BA5" w14:textId="77777777" w:rsidR="00B575DC" w:rsidRDefault="00B575DC" w:rsidP="00B575DC">
      <w:pPr>
        <w:pStyle w:val="ListParagraph"/>
        <w:ind w:left="1620"/>
      </w:pPr>
    </w:p>
    <w:p w14:paraId="0B246186" w14:textId="77777777" w:rsidR="0005351F" w:rsidRPr="00B575DC" w:rsidRDefault="00B575DC" w:rsidP="00B575DC">
      <w:pPr>
        <w:pStyle w:val="ListParagraph"/>
        <w:numPr>
          <w:ilvl w:val="0"/>
          <w:numId w:val="10"/>
        </w:numPr>
        <w:rPr>
          <w:b/>
          <w:bCs/>
        </w:rPr>
      </w:pPr>
      <w:r w:rsidRPr="00B575DC">
        <w:rPr>
          <w:b/>
          <w:bCs/>
        </w:rPr>
        <w:t>Veteran’s Haven – Family &amp; Community Services (FCS)</w:t>
      </w:r>
    </w:p>
    <w:p w14:paraId="0504F490" w14:textId="77777777" w:rsidR="00B575DC" w:rsidRDefault="00B575DC" w:rsidP="00B575DC">
      <w:pPr>
        <w:pStyle w:val="ListParagraph"/>
        <w:numPr>
          <w:ilvl w:val="0"/>
          <w:numId w:val="12"/>
        </w:numPr>
      </w:pPr>
      <w:r>
        <w:t>Provides veterans with hygiene items, clothing, shoes, and socks as part of supportive housing services</w:t>
      </w:r>
    </w:p>
    <w:p w14:paraId="0DBE0A41" w14:textId="467FAA3A" w:rsidR="0005351F" w:rsidRDefault="00B575DC" w:rsidP="00B575DC">
      <w:pPr>
        <w:pStyle w:val="ListParagraph"/>
        <w:numPr>
          <w:ilvl w:val="1"/>
          <w:numId w:val="12"/>
        </w:numPr>
      </w:pPr>
      <w:r>
        <w:t xml:space="preserve">Website: </w:t>
      </w:r>
      <w:hyperlink r:id="rId8" w:history="1">
        <w:r w:rsidRPr="00C23A15">
          <w:rPr>
            <w:rStyle w:val="Hyperlink"/>
          </w:rPr>
          <w:t>https://fcsserves.org/program/veterans-haven</w:t>
        </w:r>
      </w:hyperlink>
      <w:r>
        <w:t xml:space="preserve"> </w:t>
      </w:r>
    </w:p>
    <w:sectPr w:rsidR="0005351F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3307524D"/>
    <w:multiLevelType w:val="hybridMultilevel"/>
    <w:tmpl w:val="5F3AB8EA"/>
    <w:lvl w:ilvl="0" w:tplc="7868A452">
      <w:numFmt w:val="bullet"/>
      <w:lvlText w:val="•"/>
      <w:lvlJc w:val="left"/>
      <w:pPr>
        <w:ind w:left="900" w:hanging="360"/>
      </w:pPr>
      <w:rPr>
        <w:rFonts w:ascii="Cambria" w:eastAsiaTheme="minorEastAsia" w:hAnsi="Cambria" w:cstheme="minorBidi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0" w15:restartNumberingAfterBreak="0">
    <w:nsid w:val="48C86962"/>
    <w:multiLevelType w:val="hybridMultilevel"/>
    <w:tmpl w:val="B066EBC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DA22692"/>
    <w:multiLevelType w:val="hybridMultilevel"/>
    <w:tmpl w:val="DEB697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25564700">
    <w:abstractNumId w:val="8"/>
  </w:num>
  <w:num w:numId="2" w16cid:durableId="1690637499">
    <w:abstractNumId w:val="6"/>
  </w:num>
  <w:num w:numId="3" w16cid:durableId="1207110005">
    <w:abstractNumId w:val="5"/>
  </w:num>
  <w:num w:numId="4" w16cid:durableId="1561407537">
    <w:abstractNumId w:val="4"/>
  </w:num>
  <w:num w:numId="5" w16cid:durableId="1183007194">
    <w:abstractNumId w:val="7"/>
  </w:num>
  <w:num w:numId="6" w16cid:durableId="670446508">
    <w:abstractNumId w:val="3"/>
  </w:num>
  <w:num w:numId="7" w16cid:durableId="1864322140">
    <w:abstractNumId w:val="2"/>
  </w:num>
  <w:num w:numId="8" w16cid:durableId="1096831926">
    <w:abstractNumId w:val="1"/>
  </w:num>
  <w:num w:numId="9" w16cid:durableId="258607758">
    <w:abstractNumId w:val="0"/>
  </w:num>
  <w:num w:numId="10" w16cid:durableId="2015952900">
    <w:abstractNumId w:val="10"/>
  </w:num>
  <w:num w:numId="11" w16cid:durableId="59207643">
    <w:abstractNumId w:val="11"/>
  </w:num>
  <w:num w:numId="12" w16cid:durableId="124344667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34616"/>
    <w:rsid w:val="0005351F"/>
    <w:rsid w:val="0006063C"/>
    <w:rsid w:val="0015074B"/>
    <w:rsid w:val="0029639D"/>
    <w:rsid w:val="00326F90"/>
    <w:rsid w:val="00532585"/>
    <w:rsid w:val="00AA1D8D"/>
    <w:rsid w:val="00B47730"/>
    <w:rsid w:val="00B575DC"/>
    <w:rsid w:val="00CB0664"/>
    <w:rsid w:val="00F226A1"/>
    <w:rsid w:val="00FC693F"/>
    <w:rsid w:val="00FE7A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842D173"/>
  <w14:defaultImageDpi w14:val="300"/>
  <w15:docId w15:val="{227C14C4-875A-4C70-844D-BE89B34128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styleId="Hyperlink">
    <w:name w:val="Hyperlink"/>
    <w:basedOn w:val="DefaultParagraphFont"/>
    <w:uiPriority w:val="99"/>
    <w:unhideWhenUsed/>
    <w:rsid w:val="00B575DC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575D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csserves.org/program/veterans-haven" TargetMode="External"/><Relationship Id="rId3" Type="http://schemas.openxmlformats.org/officeDocument/2006/relationships/styles" Target="styles.xml"/><Relationship Id="rId7" Type="http://schemas.openxmlformats.org/officeDocument/2006/relationships/hyperlink" Target="https://easternusa.salvationarmy.org/northeast-ohio/mahoning-county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projectmkc.org/our-programs/diaper-bank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109</Words>
  <Characters>828</Characters>
  <Application>Microsoft Office Word</Application>
  <DocSecurity>0</DocSecurity>
  <Lines>21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920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Chelsey Phillips</cp:lastModifiedBy>
  <cp:revision>3</cp:revision>
  <cp:lastPrinted>2025-10-02T16:35:00Z</cp:lastPrinted>
  <dcterms:created xsi:type="dcterms:W3CDTF">2025-10-02T16:35:00Z</dcterms:created>
  <dcterms:modified xsi:type="dcterms:W3CDTF">2026-01-21T17:19:00Z</dcterms:modified>
  <cp:category/>
</cp:coreProperties>
</file>